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BC" w:rsidRDefault="00EE43E8">
      <w:bookmarkStart w:id="0" w:name="_GoBack"/>
      <w:bookmarkEnd w:id="0"/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editId="2A3D5B5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1052BC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1052BC" w:rsidRDefault="001052BC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1052BC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1052BC" w:rsidRDefault="001052BC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52BC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1052BC" w:rsidRDefault="001052BC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52BC" w:rsidRDefault="001052BC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9.75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" o:allowincell="f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1052BC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1052BC" w:rsidRDefault="001052BC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1052BC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1052BC" w:rsidRDefault="001052BC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52BC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1052BC" w:rsidRDefault="001052BC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1052BC" w:rsidRDefault="001052BC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dt>
      <w:sdtPr>
        <w:id w:val="19890522"/>
        <w:placeholder>
          <w:docPart w:val="E99CAEFAAF0041C78648CBBA9329EFC8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M/d/yyyy"/>
          <w:lid w:val="en-US"/>
          <w:storeMappedDataAs w:val="dateTime"/>
          <w:calendar w:val="gregorian"/>
        </w:date>
      </w:sdtPr>
      <w:sdtEndPr/>
      <w:sdtContent>
        <w:p w:rsidR="001052BC" w:rsidRDefault="004900E1">
          <w:pPr>
            <w:pStyle w:val="DateText"/>
          </w:pPr>
          <w:r>
            <w:t>4/1712</w:t>
          </w:r>
        </w:p>
      </w:sdtContent>
    </w:sdt>
    <w:sdt>
      <w:sdtPr>
        <w:id w:val="212564916"/>
        <w:placeholder>
          <w:docPart w:val="7BD38E237A8845BE974180ADFC168915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1052BC" w:rsidRDefault="004900E1">
          <w:pPr>
            <w:pStyle w:val="SenderAddress"/>
          </w:pPr>
          <w:r>
            <w:t>Noah Hilton</w:t>
          </w:r>
        </w:p>
      </w:sdtContent>
    </w:sdt>
    <w:p w:rsidR="001052BC" w:rsidRDefault="004900E1">
      <w:pPr>
        <w:pStyle w:val="SenderAddress"/>
      </w:pPr>
      <w:r>
        <w:t>Talbots Abroad</w:t>
      </w:r>
    </w:p>
    <w:p w:rsidR="001052BC" w:rsidRDefault="004900E1">
      <w:pPr>
        <w:pStyle w:val="Salutation"/>
      </w:pPr>
      <w:r>
        <w:t>Mr. Moses Hampton:</w:t>
      </w:r>
    </w:p>
    <w:p w:rsidR="00DA2DB2" w:rsidRDefault="004900E1" w:rsidP="00DA2DB2">
      <w:pPr>
        <w:ind w:firstLine="720"/>
      </w:pPr>
      <w:r>
        <w:t>I should be considered for this overseas assignment in China because of my interest in the culture. I have always wanted to visit China. When I was a child around seven years in age, my father went to China for a business trip. When he came back he brought home a Chinese robe and some other possessions from that country. Ever since then I have always wanted to travel there to experience it firsthand.</w:t>
      </w:r>
      <w:r w:rsidR="00DA2DB2">
        <w:tab/>
      </w:r>
      <w:r w:rsidR="00DA2DB2">
        <w:tab/>
      </w:r>
      <w:r w:rsidR="00DA2DB2">
        <w:tab/>
      </w:r>
      <w:r w:rsidR="00DA2DB2">
        <w:tab/>
      </w:r>
      <w:r w:rsidR="00DA2DB2">
        <w:tab/>
      </w:r>
      <w:r w:rsidR="00DA2DB2">
        <w:tab/>
      </w:r>
      <w:r>
        <w:t xml:space="preserve">It chose this country because of my great fascination in it. Over the next seven weeks in Global Networking and Exploring, I expect to not only have become more fascinated in the culture but also even more </w:t>
      </w:r>
      <w:r w:rsidR="00DA2DB2">
        <w:t xml:space="preserve">aware of it. When I say that I mean that here in America, we shake hands with new people that I meet. Maybe in China they don’t shake hands with </w:t>
      </w:r>
      <w:proofErr w:type="gramStart"/>
      <w:r w:rsidR="00DA2DB2">
        <w:t>people,</w:t>
      </w:r>
      <w:proofErr w:type="gramEnd"/>
      <w:r w:rsidR="00DA2DB2">
        <w:t xml:space="preserve"> instead perhaps they do something else. </w:t>
      </w:r>
      <w:r w:rsidR="00DA2DB2">
        <w:tab/>
      </w:r>
      <w:r w:rsidR="00DA2DB2">
        <w:tab/>
      </w:r>
      <w:r w:rsidR="00DA2DB2">
        <w:tab/>
      </w:r>
      <w:r w:rsidR="00DA2DB2">
        <w:tab/>
      </w:r>
      <w:r w:rsidR="00DA2DB2">
        <w:tab/>
      </w:r>
      <w:r w:rsidR="00DA2DB2">
        <w:tab/>
      </w:r>
      <w:r w:rsidR="00DA2DB2">
        <w:tab/>
      </w:r>
      <w:r w:rsidR="00DA2DB2">
        <w:tab/>
        <w:t xml:space="preserve">In my future career, I will be able to use my global experience. First off, if I wanted to be a chef, I could interpret what I have eaten and seen people eat in China into my menu. Over all I feel that I would be the best choice out of all the candidates.  </w:t>
      </w:r>
    </w:p>
    <w:p w:rsidR="00DA2DB2" w:rsidRDefault="00DA2DB2" w:rsidP="00DA2DB2">
      <w:r>
        <w:tab/>
      </w:r>
    </w:p>
    <w:p w:rsidR="001052BC" w:rsidRDefault="004900E1" w:rsidP="00DA2DB2">
      <w:r>
        <w:t>Thank you for considering me.</w:t>
      </w:r>
    </w:p>
    <w:sdt>
      <w:sdtPr>
        <w:id w:val="260286289"/>
        <w:placeholder>
          <w:docPart w:val="7BD38E237A8845BE974180ADFC168915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1052BC" w:rsidRDefault="004900E1">
          <w:pPr>
            <w:pStyle w:val="Signature"/>
          </w:pPr>
          <w:r>
            <w:t>Noah Hilton</w:t>
          </w:r>
        </w:p>
      </w:sdtContent>
    </w:sdt>
    <w:p w:rsidR="001052BC" w:rsidRDefault="004900E1">
      <w:pPr>
        <w:pStyle w:val="Signature"/>
      </w:pPr>
      <w:r>
        <w:t>Talbots Abroad</w:t>
      </w:r>
    </w:p>
    <w:p w:rsidR="001052BC" w:rsidRDefault="001052BC">
      <w:pPr>
        <w:pStyle w:val="Signature"/>
      </w:pPr>
    </w:p>
    <w:sectPr w:rsidR="001052BC"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4EC" w:rsidRDefault="004804EC">
      <w:pPr>
        <w:spacing w:after="0" w:line="240" w:lineRule="auto"/>
      </w:pPr>
      <w:r>
        <w:separator/>
      </w:r>
    </w:p>
  </w:endnote>
  <w:endnote w:type="continuationSeparator" w:id="0">
    <w:p w:rsidR="004804EC" w:rsidRDefault="0048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2BC" w:rsidRDefault="00EE43E8">
    <w:pPr>
      <w:pStyle w:val="Foot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editId="306498A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052BC" w:rsidRDefault="004804EC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DA2DB2">
                                <w:t>, and what you may be able to do with this global experience in your future career. Persuade him to choose you over the other candidates for the position. Hint: Include any personal interests or experiences you have had with the language/culture! -</w:t>
                              </w:r>
                            </w:sdtContent>
                          </w:sdt>
                          <w:r w:rsidR="00EE43E8"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7" style="position:absolute;margin-left:0;margin-top:0;width:41.85pt;height:9in;z-index:25166643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uG6QIAADs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" o:allowincell="f" filled="f" stroked="f">
              <v:textbox style="layout-flow:vertical;mso-layout-flow-alt:bottom-to-top" inset=",,8.64pt,10.8pt">
                <w:txbxContent>
                  <w:p w:rsidR="001052BC" w:rsidRDefault="00EE43E8">
                    <w:pPr>
                      <w:pStyle w:val="GrayText"/>
                    </w:pPr>
                    <w:sdt>
                      <w:sdtPr>
                        <w:id w:val="2388824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DA2DB2">
                          <w:t>, and what you may be able to do with this global experience in your future career. Persuade him to choose you over the other candidates for the position. Hint: Include any personal interests or experiences you have had with the language/culture! -</w:t>
                        </w:r>
                      </w:sdtContent>
                    </w:sdt>
                    <w: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4CA9FD3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toM4kv4AAADhAQAAEwAA&#10;AAAAAAAAAAAAAAAAAAAAW0NvbnRlbnRfVHlwZXNdLnhtbFBLAQItABQABgAIAAAAIQA4/SH/1gAA&#10;AJQBAAALAAAAAAAAAAAAAAAAAC8BAABfcmVscy8ucmVsc1BLAQItABQABgAIAAAAIQAQ0FvUuAIA&#10;ALwFAAAOAAAAAAAAAAAAAAAAAC4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79EB22FB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052BC" w:rsidRDefault="00EE43E8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8" style="position:absolute;margin-left:0;margin-top:0;width:41pt;height:41pt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B9207qgAgAAcw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1052BC" w:rsidRDefault="00EE43E8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2BC" w:rsidRDefault="00EE43E8">
    <w:pPr>
      <w:rPr>
        <w:sz w:val="20"/>
      </w:rPr>
    </w:pPr>
    <w:r>
      <w:rPr>
        <w:noProof/>
        <w:sz w:val="10"/>
        <w:szCs w:val="10"/>
        <w:lang w:eastAsia="en-US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04EFD6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7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052BC" w:rsidRDefault="004804EC">
                          <w:pPr>
                            <w:pStyle w:val="GrayText"/>
                          </w:pPr>
                          <w:sdt>
                            <w:sdtPr>
                              <w:id w:val="-5956217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DA2DB2">
                                <w:t>, and what you may be able to do with this global experience in your future career. Persuade him to choose you over the other candidates for the position. Hint: Include any personal interests or experiences you have had with the language/culture! -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9" style="position:absolute;margin-left:-4.35pt;margin-top:0;width:46.85pt;height:9in;z-index:251663360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DV6/8nsAgAAQg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1052BC" w:rsidRDefault="00EE43E8">
                    <w:pPr>
                      <w:pStyle w:val="GrayText"/>
                    </w:pPr>
                    <w:sdt>
                      <w:sdtPr>
                        <w:id w:val="-5956217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DA2DB2">
                          <w:t>, and what you may be able to do with this global experience in your future career. Persuade him to choose you over the other candidates for the position. Hint: Include any personal interests or experiences you have had with the language/culture! -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3267B9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K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xNfwq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  <w:lang w:eastAsia="en-US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30D9E660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12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052BC" w:rsidRDefault="00EE43E8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-10.2pt;margin-top:0;width:41pt;height:4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" o:allowincell="f" fillcolor="#d34817" stroked="f">
              <v:textbox inset="0,0,0,0">
                <w:txbxContent>
                  <w:p w:rsidR="001052BC" w:rsidRDefault="00EE43E8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1052BC" w:rsidRDefault="001052BC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4EC" w:rsidRDefault="004804EC">
      <w:pPr>
        <w:spacing w:after="0" w:line="240" w:lineRule="auto"/>
      </w:pPr>
      <w:r>
        <w:separator/>
      </w:r>
    </w:p>
  </w:footnote>
  <w:footnote w:type="continuationSeparator" w:id="0">
    <w:p w:rsidR="004804EC" w:rsidRDefault="0048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2BC" w:rsidRDefault="00EE43E8">
    <w:pPr>
      <w:pStyle w:val="Header"/>
    </w:pPr>
    <w:r>
      <w:rPr>
        <w:noProof/>
        <w:lang w:eastAsia="en-US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E895C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0735" cy="9455150"/>
              <wp:effectExtent l="0" t="0" r="0" b="0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735" cy="945515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3.05pt;height:744.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E1"/>
    <w:rsid w:val="001052BC"/>
    <w:rsid w:val="004804EC"/>
    <w:rsid w:val="004900E1"/>
    <w:rsid w:val="00504995"/>
    <w:rsid w:val="00DA2DB2"/>
    <w:rsid w:val="00EE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lton\AppData\Roaming\Microsoft\Templates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9CAEFAAF0041C78648CBBA9329E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10ECC-F787-4722-85E1-F9FF6A582352}"/>
      </w:docPartPr>
      <w:docPartBody>
        <w:p w:rsidR="00FA7461" w:rsidRDefault="003A7E59">
          <w:pPr>
            <w:pStyle w:val="E99CAEFAAF0041C78648CBBA9329EFC8"/>
          </w:pPr>
          <w:r>
            <w:t>[Pick the date]</w:t>
          </w:r>
        </w:p>
      </w:docPartBody>
    </w:docPart>
    <w:docPart>
      <w:docPartPr>
        <w:name w:val="7BD38E237A8845BE974180ADFC168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A055D-A1C4-45E1-A383-BCA02DDEAFB1}"/>
      </w:docPartPr>
      <w:docPartBody>
        <w:p w:rsidR="00FA7461" w:rsidRDefault="003A7E59">
          <w:pPr>
            <w:pStyle w:val="7BD38E237A8845BE974180ADFC168915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E59"/>
    <w:rsid w:val="003A7E59"/>
    <w:rsid w:val="008E6DEF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9CAEFAAF0041C78648CBBA9329EFC8">
    <w:name w:val="E99CAEFAAF0041C78648CBBA9329EFC8"/>
  </w:style>
  <w:style w:type="paragraph" w:customStyle="1" w:styleId="7BD38E237A8845BE974180ADFC168915">
    <w:name w:val="7BD38E237A8845BE974180ADFC168915"/>
  </w:style>
  <w:style w:type="paragraph" w:customStyle="1" w:styleId="06298E741ECF471EB6106D6D4EBE2C68">
    <w:name w:val="06298E741ECF471EB6106D6D4EBE2C68"/>
  </w:style>
  <w:style w:type="paragraph" w:customStyle="1" w:styleId="561AC736FB8D4286859EA2E42985059E">
    <w:name w:val="561AC736FB8D4286859EA2E42985059E"/>
  </w:style>
  <w:style w:type="paragraph" w:customStyle="1" w:styleId="75613F6A348B4625BB5AFD1C1849AB97">
    <w:name w:val="75613F6A348B4625BB5AFD1C1849AB97"/>
  </w:style>
  <w:style w:type="paragraph" w:customStyle="1" w:styleId="B41B3C5CE20B4923B6F8AF3A638E347A">
    <w:name w:val="B41B3C5CE20B4923B6F8AF3A638E347A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67AC0DBB9CC4739AE64738307D0D71A">
    <w:name w:val="A67AC0DBB9CC4739AE64738307D0D71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9CAEFAAF0041C78648CBBA9329EFC8">
    <w:name w:val="E99CAEFAAF0041C78648CBBA9329EFC8"/>
  </w:style>
  <w:style w:type="paragraph" w:customStyle="1" w:styleId="7BD38E237A8845BE974180ADFC168915">
    <w:name w:val="7BD38E237A8845BE974180ADFC168915"/>
  </w:style>
  <w:style w:type="paragraph" w:customStyle="1" w:styleId="06298E741ECF471EB6106D6D4EBE2C68">
    <w:name w:val="06298E741ECF471EB6106D6D4EBE2C68"/>
  </w:style>
  <w:style w:type="paragraph" w:customStyle="1" w:styleId="561AC736FB8D4286859EA2E42985059E">
    <w:name w:val="561AC736FB8D4286859EA2E42985059E"/>
  </w:style>
  <w:style w:type="paragraph" w:customStyle="1" w:styleId="75613F6A348B4625BB5AFD1C1849AB97">
    <w:name w:val="75613F6A348B4625BB5AFD1C1849AB97"/>
  </w:style>
  <w:style w:type="paragraph" w:customStyle="1" w:styleId="B41B3C5CE20B4923B6F8AF3A638E347A">
    <w:name w:val="B41B3C5CE20B4923B6F8AF3A638E347A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67AC0DBB9CC4739AE64738307D0D71A">
    <w:name w:val="A67AC0DBB9CC4739AE64738307D0D7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4/1712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81BCEE-88B5-4EB6-B645-23F95982DA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, and what you may be able to do with this global experience in your future career. Persuade him to choose you over the other candidates for the position. Hint: Include any personal interests or experiences you have had with the language/culture! -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Noah Hilton</dc:creator>
  <cp:lastModifiedBy>hilton</cp:lastModifiedBy>
  <cp:revision>2</cp:revision>
  <dcterms:created xsi:type="dcterms:W3CDTF">2012-04-30T00:25:00Z</dcterms:created>
  <dcterms:modified xsi:type="dcterms:W3CDTF">2012-04-30T00:25:00Z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TC017730639991</vt:lpwstr>
  </property>
</Properties>
</file>